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7CC6910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375868FC" w14:textId="77777777" w:rsidR="001C3639" w:rsidRDefault="001C3639" w:rsidP="001C3639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55C05E57" w14:textId="77777777" w:rsidR="001C3639" w:rsidRPr="00122F28" w:rsidRDefault="001C3639" w:rsidP="001C363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FF024CB" w14:textId="77777777" w:rsidR="001C3639" w:rsidRDefault="001C3639" w:rsidP="001C3639">
      <w:pPr>
        <w:jc w:val="center"/>
        <w:rPr>
          <w:b/>
          <w:sz w:val="24"/>
          <w:szCs w:val="24"/>
        </w:rPr>
      </w:pPr>
    </w:p>
    <w:p w14:paraId="4AC05CE2" w14:textId="77777777" w:rsidR="001C3639" w:rsidRPr="00524C3D" w:rsidRDefault="001C3639" w:rsidP="001C3639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50B81B79" w14:textId="77777777" w:rsidR="001C3639" w:rsidRPr="005B4279" w:rsidRDefault="001C3639" w:rsidP="001C363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02D4D6" w14:textId="77777777" w:rsidR="001C3639" w:rsidRDefault="001C3639" w:rsidP="001C3639">
      <w:pPr>
        <w:jc w:val="center"/>
        <w:rPr>
          <w:b/>
          <w:sz w:val="22"/>
          <w:szCs w:val="22"/>
        </w:rPr>
      </w:pPr>
    </w:p>
    <w:p w14:paraId="1BB54FBF" w14:textId="77777777" w:rsidR="001C3639" w:rsidRDefault="001C3639" w:rsidP="001C3639">
      <w:pPr>
        <w:ind w:firstLine="709"/>
        <w:jc w:val="both"/>
        <w:rPr>
          <w:bCs/>
          <w:sz w:val="24"/>
          <w:szCs w:val="24"/>
        </w:rPr>
      </w:pPr>
    </w:p>
    <w:p w14:paraId="61949DF8" w14:textId="77777777" w:rsidR="00637BA6" w:rsidRPr="003C6CDD" w:rsidRDefault="00637BA6" w:rsidP="00637BA6">
      <w:pPr>
        <w:ind w:firstLine="709"/>
        <w:jc w:val="both"/>
        <w:rPr>
          <w:b/>
          <w:bCs/>
          <w:i/>
          <w:iCs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 xml:space="preserve">Nr S.270.11.2024 </w:t>
      </w:r>
      <w:r w:rsidRPr="005B4279">
        <w:rPr>
          <w:bCs/>
          <w:sz w:val="24"/>
          <w:szCs w:val="24"/>
        </w:rPr>
        <w:t>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bez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>
        <w:rPr>
          <w:sz w:val="24"/>
          <w:szCs w:val="24"/>
          <w:lang w:eastAsia="en-US"/>
        </w:rPr>
        <w:t> 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23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 xml:space="preserve">1605 </w:t>
      </w:r>
      <w:r w:rsidRPr="005C325C">
        <w:rPr>
          <w:sz w:val="24"/>
          <w:szCs w:val="24"/>
          <w:lang w:eastAsia="en-US"/>
        </w:rPr>
        <w:t>ze zm.)</w:t>
      </w:r>
      <w:r>
        <w:rPr>
          <w:sz w:val="24"/>
          <w:szCs w:val="24"/>
          <w:lang w:eastAsia="en-US"/>
        </w:rPr>
        <w:t xml:space="preserve">, którego przedmiotem jest dostawa wraz z montażem </w:t>
      </w:r>
      <w:r w:rsidRPr="00065613">
        <w:rPr>
          <w:sz w:val="24"/>
          <w:szCs w:val="24"/>
        </w:rPr>
        <w:t xml:space="preserve">pn. </w:t>
      </w:r>
      <w:bookmarkStart w:id="0" w:name="_Hlk171152539"/>
      <w:r w:rsidRPr="00B006F5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Budowa </w:t>
      </w:r>
      <w:r w:rsidRPr="00B006F5">
        <w:rPr>
          <w:b/>
          <w:bCs/>
          <w:i/>
          <w:iCs/>
          <w:sz w:val="24"/>
          <w:szCs w:val="24"/>
        </w:rPr>
        <w:t>instalacji fotowoltaicznej dla budynku Nadleśnictwa Jeleśnia przy ul.</w:t>
      </w:r>
      <w:r>
        <w:rPr>
          <w:b/>
          <w:bCs/>
          <w:i/>
          <w:iCs/>
          <w:sz w:val="24"/>
          <w:szCs w:val="24"/>
        </w:rPr>
        <w:t xml:space="preserve"> </w:t>
      </w:r>
      <w:r w:rsidRPr="00B006F5">
        <w:rPr>
          <w:b/>
          <w:bCs/>
          <w:i/>
          <w:iCs/>
          <w:sz w:val="24"/>
          <w:szCs w:val="24"/>
        </w:rPr>
        <w:t>Suskiej 5</w:t>
      </w:r>
      <w:bookmarkEnd w:id="0"/>
      <w:r w:rsidRPr="003F6D4F">
        <w:rPr>
          <w:b/>
          <w:bCs/>
          <w:i/>
          <w:iCs/>
          <w:sz w:val="24"/>
          <w:szCs w:val="24"/>
        </w:rPr>
        <w:t>.</w:t>
      </w:r>
    </w:p>
    <w:p w14:paraId="4155593B" w14:textId="4E905A81" w:rsidR="001C3639" w:rsidRPr="00216BE7" w:rsidRDefault="001C3639" w:rsidP="001C3639">
      <w:pPr>
        <w:ind w:firstLine="709"/>
        <w:jc w:val="both"/>
        <w:rPr>
          <w:b/>
          <w:sz w:val="22"/>
          <w:szCs w:val="22"/>
          <w:u w:val="single"/>
        </w:rPr>
      </w:pPr>
    </w:p>
    <w:p w14:paraId="3CCDD065" w14:textId="77777777" w:rsidR="001C3639" w:rsidRDefault="001C3639" w:rsidP="001C3639">
      <w:pPr>
        <w:jc w:val="both"/>
        <w:rPr>
          <w:b/>
          <w:sz w:val="24"/>
          <w:szCs w:val="24"/>
          <w:u w:val="single"/>
        </w:rPr>
      </w:pPr>
    </w:p>
    <w:p w14:paraId="3EC08CC2" w14:textId="77777777" w:rsidR="001C3639" w:rsidRDefault="001C3639" w:rsidP="001C3639">
      <w:pPr>
        <w:jc w:val="both"/>
        <w:rPr>
          <w:b/>
          <w:sz w:val="24"/>
          <w:szCs w:val="24"/>
          <w:u w:val="single"/>
        </w:rPr>
      </w:pPr>
    </w:p>
    <w:p w14:paraId="7BE4C5B1" w14:textId="77777777" w:rsidR="001C363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128101A1" w14:textId="77777777" w:rsidR="001C3639" w:rsidRPr="005B427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A28275F" w14:textId="77777777" w:rsidR="001C3639" w:rsidRPr="005B4279" w:rsidRDefault="001C3639" w:rsidP="001C3639">
      <w:pPr>
        <w:rPr>
          <w:color w:val="000000"/>
          <w:sz w:val="24"/>
          <w:szCs w:val="24"/>
        </w:rPr>
      </w:pPr>
    </w:p>
    <w:p w14:paraId="717B55F4" w14:textId="77777777" w:rsidR="001C363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9D67F4" w14:textId="77777777" w:rsidR="001C3639" w:rsidRPr="005B427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68A9CE49" w14:textId="77777777" w:rsidR="001C3639" w:rsidRPr="005B4279" w:rsidRDefault="001C3639" w:rsidP="001C363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555BADC5" w14:textId="77777777" w:rsidR="001C3639" w:rsidRDefault="001C3639" w:rsidP="001C3639">
      <w:pPr>
        <w:rPr>
          <w:color w:val="000000"/>
          <w:sz w:val="24"/>
          <w:szCs w:val="24"/>
        </w:rPr>
      </w:pPr>
    </w:p>
    <w:p w14:paraId="392643F2" w14:textId="77777777" w:rsidR="001C3639" w:rsidRPr="005B427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C096B8A" w14:textId="77777777" w:rsidR="001C3639" w:rsidRPr="005B4279" w:rsidRDefault="001C3639" w:rsidP="001C363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606F51B1" w14:textId="77777777" w:rsidR="001C3639" w:rsidRDefault="001C3639" w:rsidP="001C3639">
      <w:pPr>
        <w:jc w:val="both"/>
        <w:rPr>
          <w:b/>
          <w:sz w:val="24"/>
          <w:szCs w:val="24"/>
          <w:u w:val="single"/>
        </w:rPr>
      </w:pPr>
    </w:p>
    <w:p w14:paraId="299DD4DC" w14:textId="77777777" w:rsidR="001C3639" w:rsidRPr="003F04C3" w:rsidRDefault="001C3639" w:rsidP="001C3639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26FBC26E" w14:textId="77777777" w:rsidR="001C3639" w:rsidRPr="003F04C3" w:rsidRDefault="001C3639" w:rsidP="001C3639">
      <w:pPr>
        <w:pStyle w:val="Akapitzlist"/>
        <w:spacing w:line="360" w:lineRule="auto"/>
        <w:jc w:val="both"/>
        <w:rPr>
          <w:sz w:val="24"/>
          <w:szCs w:val="24"/>
        </w:rPr>
      </w:pPr>
    </w:p>
    <w:p w14:paraId="235ECCE1" w14:textId="77777777" w:rsidR="001C3639" w:rsidRPr="003F04C3" w:rsidRDefault="001C3639" w:rsidP="001C3639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6E6A231" w14:textId="56A6EE01" w:rsidR="001C3639" w:rsidRPr="003F04C3" w:rsidRDefault="001C3639" w:rsidP="001C3639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1, </w:t>
      </w:r>
      <w:r w:rsidR="00DA7773">
        <w:rPr>
          <w:sz w:val="24"/>
          <w:szCs w:val="24"/>
        </w:rPr>
        <w:t xml:space="preserve">pkt </w:t>
      </w:r>
      <w:r>
        <w:rPr>
          <w:sz w:val="24"/>
          <w:szCs w:val="24"/>
        </w:rPr>
        <w:t>4</w:t>
      </w:r>
      <w:r w:rsidR="005C7D8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A7773">
        <w:rPr>
          <w:sz w:val="24"/>
          <w:szCs w:val="24"/>
        </w:rPr>
        <w:t xml:space="preserve">pkt </w:t>
      </w:r>
      <w:r>
        <w:rPr>
          <w:sz w:val="24"/>
          <w:szCs w:val="24"/>
        </w:rPr>
        <w:t>7</w:t>
      </w:r>
      <w:r w:rsidR="005C7D89">
        <w:rPr>
          <w:sz w:val="24"/>
          <w:szCs w:val="24"/>
        </w:rPr>
        <w:t xml:space="preserve"> i pkt 8</w:t>
      </w:r>
      <w:r>
        <w:rPr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58E8EC18" w14:textId="77777777" w:rsidR="001C3639" w:rsidRPr="001F5203" w:rsidRDefault="001C3639" w:rsidP="001C3639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3BF6A0AC" w14:textId="77777777" w:rsidR="001C3639" w:rsidRPr="003F04C3" w:rsidRDefault="001C3639" w:rsidP="001C3639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7F7EB06F" w14:textId="77777777" w:rsidR="001C3639" w:rsidRPr="003F04C3" w:rsidRDefault="001C3639" w:rsidP="001C3639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3A439D3E" w14:textId="77777777" w:rsidR="001C3639" w:rsidRDefault="001C3639" w:rsidP="001C3639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EF4245F" w14:textId="77777777" w:rsidR="001C3639" w:rsidRDefault="001C3639" w:rsidP="001C3639">
      <w:pPr>
        <w:spacing w:line="360" w:lineRule="auto"/>
        <w:jc w:val="both"/>
        <w:rPr>
          <w:sz w:val="24"/>
          <w:szCs w:val="24"/>
        </w:rPr>
      </w:pPr>
    </w:p>
    <w:p w14:paraId="072429FB" w14:textId="77777777" w:rsidR="001C3639" w:rsidRPr="00D80A66" w:rsidRDefault="001C3639" w:rsidP="001C3639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1" w:name="_Hlk99009560"/>
      <w:r w:rsidRPr="00D80A66">
        <w:rPr>
          <w:b/>
          <w:sz w:val="24"/>
          <w:szCs w:val="24"/>
        </w:rPr>
        <w:t>OŚWIADCZENIE DOTYCZĄCE PODANYCH INFORMACJI:</w:t>
      </w:r>
      <w:bookmarkEnd w:id="1"/>
    </w:p>
    <w:p w14:paraId="116B3104" w14:textId="77777777" w:rsidR="001C3639" w:rsidRDefault="001C3639" w:rsidP="001C3639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8442E15" w14:textId="77777777" w:rsidR="001C3639" w:rsidRDefault="001C3639" w:rsidP="001C3639">
      <w:pPr>
        <w:spacing w:before="120" w:after="120" w:line="360" w:lineRule="auto"/>
        <w:jc w:val="both"/>
        <w:rPr>
          <w:sz w:val="24"/>
          <w:szCs w:val="24"/>
        </w:rPr>
      </w:pPr>
    </w:p>
    <w:p w14:paraId="4AA8CE58" w14:textId="77777777" w:rsidR="001C3639" w:rsidRPr="00D80A66" w:rsidRDefault="001C3639" w:rsidP="001C3639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4900E354" w14:textId="77777777" w:rsidR="001C3639" w:rsidRPr="00D80A66" w:rsidRDefault="001C3639" w:rsidP="001C3639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21DF3CB" w14:textId="77777777" w:rsidR="001C3639" w:rsidRPr="00D80A66" w:rsidRDefault="001C3639" w:rsidP="001C3639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121E8A44" w14:textId="77777777" w:rsidR="001C3639" w:rsidRDefault="001C3639" w:rsidP="001C3639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38AB0C2D" w14:textId="77777777" w:rsidR="001C3639" w:rsidRPr="0024051C" w:rsidRDefault="001C3639" w:rsidP="001C3639">
      <w:pPr>
        <w:ind w:left="567"/>
        <w:jc w:val="both"/>
      </w:pPr>
    </w:p>
    <w:p w14:paraId="14FEDA0A" w14:textId="77777777" w:rsidR="001C3639" w:rsidRPr="00D80A66" w:rsidRDefault="001C3639" w:rsidP="001C3639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FFF743F" w14:textId="77777777" w:rsidR="001C3639" w:rsidRPr="0024051C" w:rsidRDefault="001C3639" w:rsidP="001C3639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561B5AB8" w14:textId="77777777" w:rsidR="001C3639" w:rsidRDefault="001C3639" w:rsidP="001C3639">
      <w:pPr>
        <w:jc w:val="both"/>
        <w:rPr>
          <w:i/>
          <w:sz w:val="24"/>
          <w:szCs w:val="24"/>
        </w:rPr>
      </w:pPr>
    </w:p>
    <w:p w14:paraId="7DEE0F3E" w14:textId="77777777" w:rsidR="001C3639" w:rsidRPr="003F04C3" w:rsidRDefault="001C3639" w:rsidP="001C3639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30CBAAD8" w14:textId="0C03FC25" w:rsidR="001C3639" w:rsidRDefault="001C3639" w:rsidP="001C3639">
      <w:pPr>
        <w:pStyle w:val="Akapitzlist"/>
        <w:ind w:left="0"/>
        <w:rPr>
          <w:b/>
          <w:sz w:val="24"/>
          <w:szCs w:val="24"/>
        </w:rPr>
      </w:pPr>
    </w:p>
    <w:p w14:paraId="1065FAE9" w14:textId="77777777" w:rsidR="001C3639" w:rsidRPr="0024051C" w:rsidRDefault="001C3639" w:rsidP="001C3639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3577956" w14:textId="77777777" w:rsidR="001C3639" w:rsidRPr="005B4279" w:rsidRDefault="001C3639" w:rsidP="001C3639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C3639" w:rsidRPr="005B4279" w:rsidSect="00BA2835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292EC" w14:textId="77777777" w:rsidR="007E13C4" w:rsidRDefault="007E13C4" w:rsidP="00AC3E6B">
      <w:r>
        <w:separator/>
      </w:r>
    </w:p>
  </w:endnote>
  <w:endnote w:type="continuationSeparator" w:id="0">
    <w:p w14:paraId="34E6C1A8" w14:textId="77777777" w:rsidR="007E13C4" w:rsidRDefault="007E13C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0FAEB" w14:textId="77777777" w:rsidR="007E13C4" w:rsidRDefault="007E13C4" w:rsidP="00AC3E6B">
      <w:r>
        <w:separator/>
      </w:r>
    </w:p>
  </w:footnote>
  <w:footnote w:type="continuationSeparator" w:id="0">
    <w:p w14:paraId="76AB68AD" w14:textId="77777777" w:rsidR="007E13C4" w:rsidRDefault="007E13C4" w:rsidP="00AC3E6B">
      <w:r>
        <w:continuationSeparator/>
      </w:r>
    </w:p>
  </w:footnote>
  <w:footnote w:id="1">
    <w:p w14:paraId="3DD6B707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13858C3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B22D26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7ACB77" w14:textId="77777777" w:rsidR="001C3639" w:rsidRPr="00761CEB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86908378" r:id="rId2"/>
      </w:object>
    </w:r>
    <w:r w:rsidR="00F5743C">
      <w:rPr>
        <w:rFonts w:ascii="Arial" w:hAnsi="Arial" w:cs="Arial"/>
        <w:color w:val="005042"/>
      </w:rPr>
      <w:t>PGL LP  Nadleśnictwo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0298E336" w:rsidR="00F5743C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1C3639">
      <w:rPr>
        <w:b/>
        <w:sz w:val="22"/>
      </w:rPr>
      <w:t>S.</w:t>
    </w:r>
    <w:r>
      <w:rPr>
        <w:b/>
        <w:sz w:val="22"/>
      </w:rPr>
      <w:t>270.</w:t>
    </w:r>
    <w:r w:rsidR="00637BA6">
      <w:rPr>
        <w:b/>
        <w:sz w:val="22"/>
      </w:rPr>
      <w:t>11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5C7D89">
      <w:rPr>
        <w:b/>
        <w:sz w:val="22"/>
      </w:rPr>
      <w:t>4</w:t>
    </w:r>
  </w:p>
  <w:p w14:paraId="4A19DC99" w14:textId="77777777" w:rsidR="001C3639" w:rsidRPr="00612F33" w:rsidRDefault="001C3639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47480">
    <w:abstractNumId w:val="14"/>
  </w:num>
  <w:num w:numId="2" w16cid:durableId="1619098776">
    <w:abstractNumId w:val="12"/>
  </w:num>
  <w:num w:numId="3" w16cid:durableId="853687416">
    <w:abstractNumId w:val="6"/>
  </w:num>
  <w:num w:numId="4" w16cid:durableId="1279490503">
    <w:abstractNumId w:val="10"/>
  </w:num>
  <w:num w:numId="5" w16cid:durableId="1254390603">
    <w:abstractNumId w:val="8"/>
  </w:num>
  <w:num w:numId="6" w16cid:durableId="379550676">
    <w:abstractNumId w:val="9"/>
  </w:num>
  <w:num w:numId="7" w16cid:durableId="609163492">
    <w:abstractNumId w:val="11"/>
  </w:num>
  <w:num w:numId="8" w16cid:durableId="2144080008">
    <w:abstractNumId w:val="13"/>
  </w:num>
  <w:num w:numId="9" w16cid:durableId="2060547963">
    <w:abstractNumId w:val="7"/>
  </w:num>
  <w:num w:numId="10" w16cid:durableId="27174291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05D00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C3639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0BA7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A6B"/>
    <w:rsid w:val="005C642D"/>
    <w:rsid w:val="005C7D89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32"/>
    <w:rsid w:val="006165B9"/>
    <w:rsid w:val="00617881"/>
    <w:rsid w:val="00617934"/>
    <w:rsid w:val="006179D0"/>
    <w:rsid w:val="00617D27"/>
    <w:rsid w:val="00621F38"/>
    <w:rsid w:val="00622E55"/>
    <w:rsid w:val="00631E6E"/>
    <w:rsid w:val="006342D9"/>
    <w:rsid w:val="00636212"/>
    <w:rsid w:val="00637BA6"/>
    <w:rsid w:val="00642100"/>
    <w:rsid w:val="00643EC9"/>
    <w:rsid w:val="00646490"/>
    <w:rsid w:val="0064770B"/>
    <w:rsid w:val="006478BE"/>
    <w:rsid w:val="00651CE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63E7"/>
    <w:rsid w:val="007D7E45"/>
    <w:rsid w:val="007E064A"/>
    <w:rsid w:val="007E13C4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4581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2835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8F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A7773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0AD1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3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48</cp:revision>
  <cp:lastPrinted>2019-08-11T18:16:00Z</cp:lastPrinted>
  <dcterms:created xsi:type="dcterms:W3CDTF">2014-10-09T16:51:00Z</dcterms:created>
  <dcterms:modified xsi:type="dcterms:W3CDTF">2024-09-03T20:40:00Z</dcterms:modified>
</cp:coreProperties>
</file>